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264" w:rsidRDefault="00073264">
      <w:pPr>
        <w:autoSpaceDE w:val="0"/>
        <w:autoSpaceDN w:val="0"/>
        <w:spacing w:after="78" w:line="220" w:lineRule="exact"/>
      </w:pPr>
    </w:p>
    <w:p w:rsidR="00073264" w:rsidRPr="000A2D31" w:rsidRDefault="00B716F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073264" w:rsidRPr="000A2D31" w:rsidRDefault="00B716F2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Департамент Смоленской области по образованию и науке</w:t>
      </w:r>
    </w:p>
    <w:p w:rsidR="00073264" w:rsidRPr="000A2D31" w:rsidRDefault="00B716F2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"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области в лице Администрации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ind w:left="1026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"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Новодугинский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район" Смоленской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области"</w:t>
      </w:r>
    </w:p>
    <w:p w:rsidR="00073264" w:rsidRPr="000A2D31" w:rsidRDefault="00B716F2">
      <w:pPr>
        <w:autoSpaceDE w:val="0"/>
        <w:autoSpaceDN w:val="0"/>
        <w:spacing w:before="672" w:after="1436" w:line="230" w:lineRule="auto"/>
        <w:jc w:val="center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МКОУ "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Рябинковская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073264" w:rsidRPr="000A2D31" w:rsidRDefault="000A2D31">
      <w:pPr>
        <w:autoSpaceDE w:val="0"/>
        <w:autoSpaceDN w:val="0"/>
        <w:spacing w:after="0" w:line="245" w:lineRule="auto"/>
        <w:ind w:left="3284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ПРИНЯТО</w:t>
      </w:r>
      <w:r w:rsidR="00B716F2"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B716F2" w:rsidRPr="000A2D31">
        <w:rPr>
          <w:lang w:val="ru-RU"/>
        </w:rPr>
        <w:br/>
      </w:r>
      <w:r w:rsidR="00B716F2"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Педагогическим советом</w:t>
      </w:r>
    </w:p>
    <w:p w:rsidR="00073264" w:rsidRPr="000A2D31" w:rsidRDefault="000A2D31">
      <w:pPr>
        <w:autoSpaceDE w:val="0"/>
        <w:autoSpaceDN w:val="0"/>
        <w:spacing w:before="386" w:after="0" w:line="324" w:lineRule="auto"/>
        <w:ind w:left="3284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Председатель</w:t>
      </w:r>
      <w:r w:rsidR="00B716F2"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  <w:r w:rsidR="00B716F2" w:rsidRPr="000A2D31">
        <w:rPr>
          <w:lang w:val="ru-RU"/>
        </w:rPr>
        <w:br/>
      </w:r>
      <w:r w:rsidR="00B716F2"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 </w:t>
      </w:r>
      <w:proofErr w:type="spellStart"/>
      <w:r w:rsidR="00B716F2"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="00B716F2"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Е.О.</w:t>
      </w:r>
    </w:p>
    <w:p w:rsidR="00073264" w:rsidRPr="000A2D31" w:rsidRDefault="00B716F2">
      <w:pPr>
        <w:autoSpaceDE w:val="0"/>
        <w:autoSpaceDN w:val="0"/>
        <w:spacing w:before="182" w:after="0" w:line="324" w:lineRule="auto"/>
        <w:ind w:left="3284" w:right="1296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№9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"30" </w:t>
      </w:r>
      <w:proofErr w:type="gramStart"/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мая  2022</w:t>
      </w:r>
      <w:proofErr w:type="gramEnd"/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073264" w:rsidRPr="000A2D31" w:rsidRDefault="00073264">
      <w:pPr>
        <w:rPr>
          <w:lang w:val="ru-RU"/>
        </w:rPr>
        <w:sectPr w:rsidR="00073264" w:rsidRPr="000A2D31">
          <w:type w:val="continuous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073264" w:rsidRPr="000A2D31" w:rsidRDefault="00B716F2">
      <w:pPr>
        <w:autoSpaceDE w:val="0"/>
        <w:autoSpaceDN w:val="0"/>
        <w:spacing w:after="0" w:line="286" w:lineRule="auto"/>
        <w:ind w:left="444" w:right="72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</w:t>
      </w:r>
      <w:proofErr w:type="spellStart"/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Станулевич</w:t>
      </w:r>
      <w:proofErr w:type="spellEnd"/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</w:t>
      </w:r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О.</w:t>
      </w:r>
    </w:p>
    <w:p w:rsidR="00073264" w:rsidRPr="000A2D31" w:rsidRDefault="00B716F2">
      <w:pPr>
        <w:autoSpaceDE w:val="0"/>
        <w:autoSpaceDN w:val="0"/>
        <w:spacing w:before="182" w:after="1650" w:line="324" w:lineRule="auto"/>
        <w:ind w:left="444" w:right="1728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№70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мая 2022 г.</w:t>
      </w:r>
    </w:p>
    <w:p w:rsidR="00073264" w:rsidRPr="000A2D31" w:rsidRDefault="00073264">
      <w:pPr>
        <w:rPr>
          <w:lang w:val="ru-RU"/>
        </w:rPr>
        <w:sectPr w:rsidR="00073264" w:rsidRPr="000A2D31">
          <w:type w:val="nextColumn"/>
          <w:pgSz w:w="11900" w:h="16840"/>
          <w:pgMar w:top="298" w:right="772" w:bottom="1368" w:left="972" w:header="720" w:footer="720" w:gutter="0"/>
          <w:cols w:num="2" w:space="720" w:equalWidth="0">
            <w:col w:w="6355" w:space="0"/>
            <w:col w:w="3800" w:space="0"/>
          </w:cols>
          <w:docGrid w:linePitch="360"/>
        </w:sectPr>
      </w:pPr>
    </w:p>
    <w:p w:rsidR="00073264" w:rsidRPr="000A2D31" w:rsidRDefault="00B716F2">
      <w:pPr>
        <w:autoSpaceDE w:val="0"/>
        <w:autoSpaceDN w:val="0"/>
        <w:spacing w:after="0" w:line="262" w:lineRule="auto"/>
        <w:ind w:left="3456" w:right="3744"/>
        <w:jc w:val="center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bookmarkStart w:id="0" w:name="_GoBack"/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1338523</w:t>
      </w:r>
      <w:bookmarkEnd w:id="0"/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073264" w:rsidRPr="000A2D31" w:rsidRDefault="00B716F2">
      <w:pPr>
        <w:autoSpaceDE w:val="0"/>
        <w:autoSpaceDN w:val="0"/>
        <w:spacing w:before="166" w:after="0" w:line="262" w:lineRule="auto"/>
        <w:ind w:left="4032" w:right="4032"/>
        <w:jc w:val="center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История»</w:t>
      </w:r>
    </w:p>
    <w:p w:rsidR="00073264" w:rsidRPr="000A2D31" w:rsidRDefault="00B716F2">
      <w:pPr>
        <w:autoSpaceDE w:val="0"/>
        <w:autoSpaceDN w:val="0"/>
        <w:spacing w:before="670" w:after="0" w:line="262" w:lineRule="auto"/>
        <w:ind w:left="2736" w:right="2736"/>
        <w:jc w:val="center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073264" w:rsidRPr="000A2D31" w:rsidRDefault="00B716F2">
      <w:pPr>
        <w:autoSpaceDE w:val="0"/>
        <w:autoSpaceDN w:val="0"/>
        <w:spacing w:before="2112" w:after="0" w:line="262" w:lineRule="auto"/>
        <w:ind w:left="8324" w:hanging="3108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Савченкова Людмила Федоровна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истории</w:t>
      </w:r>
    </w:p>
    <w:p w:rsidR="00073264" w:rsidRPr="000A2D31" w:rsidRDefault="00073264">
      <w:pPr>
        <w:rPr>
          <w:lang w:val="ru-RU"/>
        </w:rPr>
        <w:sectPr w:rsidR="00073264" w:rsidRPr="000A2D31">
          <w:type w:val="continuous"/>
          <w:pgSz w:w="11900" w:h="16840"/>
          <w:pgMar w:top="298" w:right="772" w:bottom="1368" w:left="972" w:header="720" w:footer="720" w:gutter="0"/>
          <w:cols w:space="720" w:equalWidth="0">
            <w:col w:w="10156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396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230" w:lineRule="auto"/>
        <w:ind w:right="3630"/>
        <w:jc w:val="right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д. Рябинки 2022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616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216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73264" w:rsidRPr="000A2D31" w:rsidRDefault="00B716F2">
      <w:pPr>
        <w:autoSpaceDE w:val="0"/>
        <w:autoSpaceDN w:val="0"/>
        <w:spacing w:before="346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073264" w:rsidRPr="000A2D31" w:rsidRDefault="00B716F2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времени, их социального, созидательного, нравственного опыта. Она служит важным ресурсом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человека и общества в связи прошлого, настоящего и будущего.</w:t>
      </w:r>
    </w:p>
    <w:p w:rsidR="00073264" w:rsidRPr="000A2D31" w:rsidRDefault="00B716F2">
      <w:pPr>
        <w:autoSpaceDE w:val="0"/>
        <w:autoSpaceDN w:val="0"/>
        <w:spacing w:before="384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073264" w:rsidRPr="000A2D31" w:rsidRDefault="00B716F2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тоящему Отечества.</w:t>
      </w:r>
    </w:p>
    <w:p w:rsidR="00073264" w:rsidRPr="000A2D31" w:rsidRDefault="00B716F2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:rsidR="00073264" w:rsidRPr="000A2D31" w:rsidRDefault="00B716F2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proofErr w:type="gram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у молодого поколения ориентиров для гражданской,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73264" w:rsidRPr="000A2D31" w:rsidRDefault="00B716F2">
      <w:pPr>
        <w:autoSpaceDE w:val="0"/>
        <w:autoSpaceDN w:val="0"/>
        <w:spacing w:before="190" w:after="0"/>
        <w:ind w:left="420" w:right="432"/>
        <w:rPr>
          <w:lang w:val="ru-RU"/>
        </w:rPr>
      </w:pPr>
      <w:proofErr w:type="gram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—  воспитание</w:t>
      </w:r>
      <w:proofErr w:type="gram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учащихся в духе патриотизма, уважения к своему Отечеству —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73264" w:rsidRPr="000A2D31" w:rsidRDefault="00B716F2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proofErr w:type="gram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спо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073264" w:rsidRPr="000A2D31" w:rsidRDefault="00B716F2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у школьников умений применять исторические знания в учебной и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организациях Российской Федерации, реализующих основные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073264" w:rsidRPr="000A2D31" w:rsidRDefault="00B716F2">
      <w:pPr>
        <w:autoSpaceDE w:val="0"/>
        <w:autoSpaceDN w:val="0"/>
        <w:spacing w:before="514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073264" w:rsidRPr="000A2D31" w:rsidRDefault="00B716F2">
      <w:pPr>
        <w:autoSpaceDE w:val="0"/>
        <w:autoSpaceDN w:val="0"/>
        <w:spacing w:before="406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ном общее количество времени </w:t>
      </w:r>
      <w:proofErr w:type="gram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на учебный года</w:t>
      </w:r>
      <w:proofErr w:type="gram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обучения составляет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66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78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</w:t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НОГО ПРЕДМЕТА </w:t>
      </w:r>
    </w:p>
    <w:p w:rsidR="00073264" w:rsidRPr="000A2D31" w:rsidRDefault="00B716F2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Проис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73264" w:rsidRPr="000A2D31" w:rsidRDefault="00B716F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удовая деятельность, изобретения. Появление ремесел.</w:t>
      </w:r>
    </w:p>
    <w:p w:rsidR="00073264" w:rsidRPr="000A2D31" w:rsidRDefault="00B716F2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073264" w:rsidRPr="000A2D31" w:rsidRDefault="00B716F2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073264" w:rsidRPr="000A2D31" w:rsidRDefault="00B716F2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Природа Египта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Отношения Египт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иптян (астрономия, математика, медицина).</w:t>
      </w:r>
    </w:p>
    <w:p w:rsidR="00073264" w:rsidRPr="000A2D31" w:rsidRDefault="00B716F2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ия. Древнейшие города-государства. Создание единого государства. Письменность. Мифы и сказания.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Усиление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Нововавилонского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царства. Легендарные памятники города Вавилона.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73264" w:rsidRPr="000A2D31" w:rsidRDefault="00B716F2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Ахеменидов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 Рас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ширение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72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262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Индии. Занятия населения. Древнейшие города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-государства. Приход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ариев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Северную Индию. Держава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Маурьев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Государство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Гуптов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Общественное устройство,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варны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Религиозные верования древних индийцев. Легенды и сказания. Возникновение и распространение буддизма. Культурное наследие Древней Индии (эпос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 литература, художественная культура, научное познание).</w:t>
      </w:r>
    </w:p>
    <w:p w:rsidR="00073264" w:rsidRPr="000A2D31" w:rsidRDefault="00B716F2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073264" w:rsidRPr="000A2D31" w:rsidRDefault="00B716F2">
      <w:pPr>
        <w:autoSpaceDE w:val="0"/>
        <w:autoSpaceDN w:val="0"/>
        <w:spacing w:before="72" w:after="0"/>
        <w:ind w:right="144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Древнейшие царства. Создание объединенной империи.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Цинь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Шихуанди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Возведение Великой Китайской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стены. Правление династии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Хань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Тиринф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племен. Поэмы Гомера «Илиада», «Одиссея».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 колонии.</w:t>
      </w:r>
    </w:p>
    <w:p w:rsidR="00073264" w:rsidRPr="000A2D31" w:rsidRDefault="00B716F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Клисфена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73264" w:rsidRPr="000A2D31" w:rsidRDefault="00B716F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Греко-персидские войны. Причины войн. Походы персов на Гр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ецию. Битва при Марафоне, ее значение. Усиление афинского могущества;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Фемистокл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Саламинском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сражении, при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Платеях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Микале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 Итоги греко-персидских войн.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Афинского государства. Афины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при Перикле. Хозяйственная жизнь. Развитие рабовладения. Пелопоннесская война: причины, участники, итоги. Упадок Эллады.</w:t>
      </w:r>
    </w:p>
    <w:p w:rsidR="00073264" w:rsidRPr="000A2D31" w:rsidRDefault="00B716F2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073264" w:rsidRPr="000A2D31" w:rsidRDefault="00B716F2">
      <w:pPr>
        <w:autoSpaceDE w:val="0"/>
        <w:autoSpaceDN w:val="0"/>
        <w:spacing w:before="70" w:after="0" w:line="262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 Главенств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073264" w:rsidRPr="000A2D31" w:rsidRDefault="00B716F2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Возни</w:t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кновение Римского государства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Природа и население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Апеннинского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полуострова в древности. Этрусские города-государства.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66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271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Войны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Подъем сельского хозяйства. Латифундии. Рабство. Борьба за аграрную реф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орму. Деятельность братьев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Гракхов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ледниками Цезаря. Победа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Октавиана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Октавиан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Август. Императоры Рима: завоеватели и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правители. Римская империя: территория, управление. Римское гражданство. Повседневная жизнь в столи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73264" w:rsidRPr="000A2D31" w:rsidRDefault="00B716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империи.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73264" w:rsidRPr="000A2D31" w:rsidRDefault="00B716F2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Историческое и культурное наследие цивилизаций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Древнего мира. 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78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073264" w:rsidRPr="000A2D31" w:rsidRDefault="00B716F2">
      <w:pPr>
        <w:autoSpaceDE w:val="0"/>
        <w:autoSpaceDN w:val="0"/>
        <w:spacing w:before="262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отношение к достижениям своей Р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стране;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: представление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ского воспитания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коммуникации; понимание ценности отечественного и мирового искусства, роли этнических культурных традиц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ий и народного творчества; уважение к культуре своего и других народов; </w:t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деятельности людей как источн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построение индивид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уальной траектории образования и жизненных планов;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72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073264" w:rsidRPr="000A2D31" w:rsidRDefault="00B716F2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яющимся условиям социальной и природной среды: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вызовы.</w:t>
      </w:r>
    </w:p>
    <w:p w:rsidR="00073264" w:rsidRPr="000A2D31" w:rsidRDefault="00B716F2">
      <w:pPr>
        <w:autoSpaceDE w:val="0"/>
        <w:autoSpaceDN w:val="0"/>
        <w:spacing w:before="262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0A2D31">
        <w:rPr>
          <w:lang w:val="ru-RU"/>
        </w:rPr>
        <w:tab/>
      </w:r>
      <w:proofErr w:type="spellStart"/>
      <w:r w:rsidRPr="000A2D3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0A2D3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раб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ота с информацией: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— извлекать информацию из источника; различать виды источников исторической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информации; высказывать суждение о достоверности и значении информации источника (по критериям,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 людей в исторических обществах и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высказывании, письменном тексте;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ь свои действия с другими членами команды; оценивать полученные результаты и свой вклад в общую работу.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требующей решения; составление плана действий и определение способа решения);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ошибок, возникших трудностей.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96" w:line="220" w:lineRule="exact"/>
        <w:rPr>
          <w:lang w:val="ru-RU"/>
        </w:rPr>
      </w:pPr>
    </w:p>
    <w:p w:rsidR="00073264" w:rsidRPr="000A2D31" w:rsidRDefault="00B716F2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своих эмоций с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учетом позиций и мнений других участников общения.</w:t>
      </w:r>
    </w:p>
    <w:p w:rsidR="00073264" w:rsidRPr="000A2D31" w:rsidRDefault="00B716F2">
      <w:pPr>
        <w:autoSpaceDE w:val="0"/>
        <w:autoSpaceDN w:val="0"/>
        <w:spacing w:before="262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называть даты важнейших событий истории Дре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внего мира; по дате устанавливать принадлежность события к веку, тысячелетию;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находить и показывать на исторической карте прир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одные и исторические объекты (расселение человеческих общностей в эпоху первобытности и Древнего мира, территории древнейших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х сведений связь между условиями среды обитания людей и их занятиями.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азличать памятники культуры изучаемой эпохи и источники, созданные в последующие эпохи, приводить примеры;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вые знаки, символы; раскрывать смысл (главную идею) высказывания, изображения.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рассказыват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ь об исторических личностях Древнего мира (ключевых моментах их биографии, роли в исторических событиях);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черты конкретными примерами;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:rsidR="00073264" w:rsidRPr="000A2D31" w:rsidRDefault="00B716F2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78" w:line="220" w:lineRule="exact"/>
        <w:rPr>
          <w:lang w:val="ru-RU"/>
        </w:rPr>
      </w:pPr>
    </w:p>
    <w:p w:rsidR="00073264" w:rsidRPr="000A2D31" w:rsidRDefault="00B716F2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0A2D31">
        <w:rPr>
          <w:lang w:val="ru-RU"/>
        </w:rPr>
        <w:br/>
      </w:r>
      <w:r w:rsidRPr="000A2D31">
        <w:rPr>
          <w:lang w:val="ru-RU"/>
        </w:rPr>
        <w:tab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64" w:line="220" w:lineRule="exact"/>
        <w:rPr>
          <w:lang w:val="ru-RU"/>
        </w:rPr>
      </w:pPr>
    </w:p>
    <w:p w:rsidR="00073264" w:rsidRDefault="00B716F2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</w:t>
      </w: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6856"/>
        <w:gridCol w:w="1116"/>
        <w:gridCol w:w="1382"/>
      </w:tblGrid>
      <w:tr w:rsidR="00073264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073264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73264" w:rsidRDefault="0007326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73264" w:rsidRDefault="0007326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073264" w:rsidRDefault="0007326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73264" w:rsidRDefault="0007326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73264" w:rsidRDefault="0007326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73264" w:rsidRDefault="00073264"/>
        </w:tc>
      </w:tr>
      <w:tr w:rsidR="00073264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07326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45" w:lineRule="auto"/>
              <w:ind w:left="72" w:right="158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вещественных и письменных исторических источников;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073264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  <w:tr w:rsidR="000732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073264" w:rsidRPr="000A2D31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05.09.2022 22.09.2022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занятиях первобытных людей;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изображения орудий труда и охоты первобытных людей;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для древнейших людей имело овладение огнем, как его добывали и поддерживали;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чему, каким силам поклонялись древнейшие люд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присваивающее хозяйство, язычество, миф;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значение освоения древними людьми земледелия и скотоводства;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(на изображениях, макетах) орудия труда древних земледельцев, ремесленников; Давать опреде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ление понятий: присваивающее хозяйство, производящее хозяйство, род, племя; Рассказывать о важнейших ремеслах, изобретенных древними людьми;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произошло открытие людьми металлов, какое значение это имело;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в чем состояли предпос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ылки и последствия развития обмена и торговли в первобытном обществе;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родовая община, соседская община, вождь, старейшина, знать;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признаки, по которым историки судят о появлении цивилизации;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73264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  <w:tr w:rsidR="0007326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6856"/>
        <w:gridCol w:w="1116"/>
        <w:gridCol w:w="1382"/>
      </w:tblGrid>
      <w:tr w:rsidR="00073264" w:rsidRPr="000A2D31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26.09.2022 24.10.2022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возникновению в Египте сильной государственной власти; Рассказывать, как произошло объединение Египта, раскрывать значение этого событие;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фараон, жрец;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описание условий жизни и заня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тий древних египтян, используя живописные 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скульптурные изображения;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основных групп населения Древнего Египта (вельможи, чиновники, жрецы, земледельцы, ремесленники);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основные направления завоевательных пох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одов фараонов Египта;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египетского войска;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прославился фараон Рамсес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каким богам поклонялись древние египтяне;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описание внешнего вида и внутреннего устройства египетс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ких храмов, пирамид (на основе фотографий, иллюстраций);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Излагать сюжет мифа об Осирисе, объяснять, в чем заключалась его главная идея;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египетской истории фараон Эхнатон;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в каких областях знаний древние египтян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 достигли значительных успехов; Характеризовать письменность древних египтян (особенности письма, материал для письма); Объяснять, в чем состоял вклад Ж. Ф. Шампольона в изучение истории Древнего Египта; Объяснять значение понятий и терминов: пирамида, сф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инкс, рельеф, фреска;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73264">
        <w:trPr>
          <w:trHeight w:hRule="exact" w:val="30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27.10.2022 07.11.2022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54" w:lineRule="auto"/>
              <w:ind w:left="72"/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клинопись, эпос,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зиккурат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ть на карте расположение древнего Вавилонского царства;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истории вавилонский царь Хаммурапи;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заключается ценность законов как исторического источника;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территорию Ассирийской державы. Расск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азывать об организации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ассирийского войска;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ассирийские цари управляли своей державой;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ассирийской столицы Ниневии, рассказывать о ее достопримечательностях;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произошло новое возвышение Вавилона;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Раскрывать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Вавилонская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башня»;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073264" w:rsidRPr="000A2D31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10.11.2022 21.11.2022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природные условия влияли на занятия населения Восточного Средиземноморья; Рассказывать о развитии ремесел и торговли в Финикии;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колония, колонизация, алфавит;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древние государства Палестины;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известен в истории царь Соломон;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73264" w:rsidRPr="000A2D31">
        <w:trPr>
          <w:trHeight w:hRule="exact" w:val="137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24.11.2022 28.11.2022</w:t>
            </w:r>
          </w:p>
        </w:tc>
        <w:tc>
          <w:tcPr>
            <w:tcW w:w="68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Персидской державы в период ее могущества; 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военных успехов персидской армии;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религии древних персов;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073264" w:rsidRPr="000A2D31" w:rsidRDefault="00073264">
      <w:pPr>
        <w:autoSpaceDE w:val="0"/>
        <w:autoSpaceDN w:val="0"/>
        <w:spacing w:after="0" w:line="14" w:lineRule="exact"/>
        <w:rPr>
          <w:lang w:val="ru-RU"/>
        </w:rPr>
      </w:pPr>
    </w:p>
    <w:p w:rsidR="00073264" w:rsidRPr="000A2D31" w:rsidRDefault="00073264">
      <w:pPr>
        <w:rPr>
          <w:lang w:val="ru-RU"/>
        </w:rPr>
        <w:sectPr w:rsidR="00073264" w:rsidRPr="000A2D31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6856"/>
        <w:gridCol w:w="1116"/>
        <w:gridCol w:w="1382"/>
      </w:tblGrid>
      <w:tr w:rsidR="00073264" w:rsidRPr="000A2D31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01.12.2022 05.12.2022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природных условиях Древней Индии, занятиях населения;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древнейших индийских городах, используя карту;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арии, раджа,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варна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каста, брахман, Веды, санскрит; Характеризовать верования древни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 индийцев, называть главных богов, почитаемых в индуизме; Рассказывать о возникновении буддизма, основных положениях этого учения;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описание внешнего вида и внутреннего убранства индуистских и буддийских храмов (на основе текста и иллюстраций учебн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ика);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73264">
        <w:trPr>
          <w:trHeight w:hRule="exact" w:val="33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08.12.2022 15.12.2022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территорию им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перии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Цинь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объяснять значение создания единого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императора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Цинь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Шихуанди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итогов его деятельности;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достижениях древних китайцев в развитии ремесел и торговли;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причины частых восстаний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населения в Древнем Китае, показывать, чем они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завершались;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учении Конфуция, высказывать суждения о причинах его попул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ярности в Древнем Китае и в последующие столетия;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073264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  <w:tr w:rsidR="000732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073264" w:rsidRPr="000A2D31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19.12.2022 16.01.2023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населения;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073264" w:rsidRPr="000A2D31" w:rsidRDefault="00073264">
      <w:pPr>
        <w:autoSpaceDE w:val="0"/>
        <w:autoSpaceDN w:val="0"/>
        <w:spacing w:after="0" w:line="14" w:lineRule="exact"/>
        <w:rPr>
          <w:lang w:val="ru-RU"/>
        </w:rPr>
      </w:pPr>
    </w:p>
    <w:p w:rsidR="00073264" w:rsidRPr="000A2D31" w:rsidRDefault="00073264">
      <w:pPr>
        <w:rPr>
          <w:lang w:val="ru-RU"/>
        </w:rPr>
        <w:sectPr w:rsidR="00073264" w:rsidRPr="000A2D3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6856"/>
        <w:gridCol w:w="1116"/>
        <w:gridCol w:w="1382"/>
      </w:tblGrid>
      <w:tr w:rsidR="00073264" w:rsidRPr="000A2D31">
        <w:trPr>
          <w:trHeight w:hRule="exact" w:val="72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19.01.2023 16.02.2023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основные группы населения греческого полиса, их положение, отношени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к власти;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составе и организации полисного войска;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направления Великой греческой колонизации, называть наиболее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значительные колонии, в том числе в Северном Причерноморье. Рассказывать, как осуществлялось управление г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реческими колониями, в чем заключались их связи с метрополиями;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ареопаг, архонт, народное собрание, реформа,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остракизм;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 значение законов Солона и реформ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Клисфена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п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очему политическое устройство Древних Афин называется демократией;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основных группах населения Спарты, о том, кто управлял государством;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олигархия, илоты, гоплиты;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почему спартанское войс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 считалось самым сильным в Греции;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Составить сообщение о спартанском воспитании, высказать суждение о его достоинствах и недостатках;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устройство Афинского и Спартанского государств, определять основные различия; Рассказывать о причинах и неп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осредственном поводе для начала войн Персии против Греции; 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Саламинском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проливе);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Систематизиро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вать информацию о греко-персидских войнах в форме таблицы;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конкретных людей — руководителей полисов, военачальников, воинов в ходе военных событий;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Высказывать суждение о том, почему не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большой группе греческих полисов удалось одержать победу в войнах против могущественной Персидской державы;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укрепления демократии в Афинах в период греко-персидских войн;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почему историки связывали расцвет Афинского государст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ва с именем Перикла; Называть основные источника рабства в Древней Греции, объяснять, почему численность рабов значительно возросла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условия жизни и труда рабов в греческих полисах;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ремесла и торговли в греческих городах;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причины, основных участников и итоги Пелопоннесской войны;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в чем проявилось ослабление греческих полисов после Пелопоннесской войны;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контроль;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73264">
        <w:trPr>
          <w:trHeight w:hRule="exact" w:val="2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20.02.2023 02.03.2023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богов, которым поклонялись древние греки, распознавать их скульптурные изображения;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кто такие титаны и герои;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гимнасий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Академия,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Ликей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философия, логика, этика; Называть древнегреческих ученых, известных своими трудами по философии, истории, другим отраслям нау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ордер, фронтон, капитель, кариатида, распознавать архитектурные элементы зданий на изображениях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фотографиях;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древнегреческом театре, организации представлений;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6840" w:h="11900"/>
          <w:pgMar w:top="284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6856"/>
        <w:gridCol w:w="1116"/>
        <w:gridCol w:w="1382"/>
      </w:tblGrid>
      <w:tr w:rsidR="00073264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06.03.2023 16.03.2023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была установлена власть македонского царя над греческими полисами;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виде таблицы информацию о завоевательных 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походах Александра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Македонского;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(«исторический портрет») Александра Македонского;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«эллинизм»;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государства, образовавшиеся в результате распада державы Александра Македонского;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073264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  <w:tr w:rsidR="000732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  <w:tr w:rsidR="00073264" w:rsidRPr="000A2D31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20.03.2023 03.04.2023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Апеннинского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полуострова и 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племенах, населявших его в древности;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патриций, плебей, республика, консул, народный трибун, Сенат, в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ето, легион, понтифик, авгур;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организации и вооружении римской армии, привлекая иллюстраци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учебника; Называть главных богов древних римлян, устанавливать соответствие римских и греческих богов; Показывать на исторической карте, с какими противниками воевали римляне в борьбе за власть над Италией;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Рим спасли», «Пиррова победа», «Разделяй и властвуй!»;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73264" w:rsidRPr="000A2D31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06.04.2023 13.04.2023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73264" w:rsidRPr="000A2D31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17.04.2023 27.04.2023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 стал вопрос о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переделе«общественной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земли»;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«общественная земля», гражданская война, диктатор, проскрипции, триумвират, в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ольноотпущенник, гладиатор;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Гракхов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информацию, высказывать оценочные суждения);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чем были вызваны гражданские войны в Риме, какие с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илы противостояли друг другу; Рассказывать о положении рабов в Древнем Риме;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характеристику Гая Юлия Цезаря, объяснять, благодаря чем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 он вошел в историю; Раскрывать, при каких обстоятельствах появились и что означали выражения «Жребий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брошен!»,«Перейти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Рубикон»;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073264" w:rsidRPr="000A2D31" w:rsidRDefault="00073264">
      <w:pPr>
        <w:autoSpaceDE w:val="0"/>
        <w:autoSpaceDN w:val="0"/>
        <w:spacing w:after="0" w:line="14" w:lineRule="exact"/>
        <w:rPr>
          <w:lang w:val="ru-RU"/>
        </w:rPr>
      </w:pPr>
    </w:p>
    <w:p w:rsidR="00073264" w:rsidRPr="000A2D31" w:rsidRDefault="00073264">
      <w:pPr>
        <w:rPr>
          <w:lang w:val="ru-RU"/>
        </w:rPr>
        <w:sectPr w:rsidR="00073264" w:rsidRPr="000A2D31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6856"/>
        <w:gridCol w:w="1116"/>
        <w:gridCol w:w="1382"/>
      </w:tblGrid>
      <w:tr w:rsidR="00073264" w:rsidRPr="000A2D31">
        <w:trPr>
          <w:trHeight w:hRule="exact" w:val="37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04.05.2023 18.05.2023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Октавиана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Августа;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 —по выбору);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империи, объяснять, как было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низовано управление провинциями;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ние понятий и терминов: форум, Пантеон, Колизей, акведук, амфитеатр, термы; Рассказывать о возникновении и распространении христианства, объяснять, чем отличалась новая религия от верований римлян;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римских императоров в отношении 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христиан, объяснять, как и при каких обстоятельствах она была изменена;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Библия, Евангелие, апостол, церковь, патриарх, епископ.</w:t>
            </w:r>
          </w:p>
          <w:p w:rsidR="00073264" w:rsidRPr="000A2D31" w:rsidRDefault="00B716F2">
            <w:pPr>
              <w:autoSpaceDE w:val="0"/>
              <w:autoSpaceDN w:val="0"/>
              <w:spacing w:before="18" w:after="0" w:line="250" w:lineRule="auto"/>
              <w:ind w:left="72" w:right="115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разделении Римской империи на Западную и Восточную;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форме таблицы информацию о нападениях варваров на Рим; Участвовать в обсуждении вопроса «Почему пала Западная Римская империя?»;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A2D3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073264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22.05.2023 25.05.2023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смысл понятия «золотой век римской поэзии», называть имена поэтов золотого века; Рассказывать о развитии научных знаний в Древнем Риме (философия, география, история); Объяснять, какое значение и почему придавалось в Древне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 Риме ораторскому искусству; Составлять описание известных архитектурных сооружений Древнего Рима (по выбору); Сравнивать внешний вид древнегреческих и древнеримских храмов. Определять общие черты и различия;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иллюстрации учебника, объяснять, о че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 рассказывают римские скульптурные портреты;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073264">
        <w:trPr>
          <w:trHeight w:hRule="exact" w:val="350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  <w:tr w:rsidR="000732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073264">
        <w:trPr>
          <w:trHeight w:hRule="exact" w:val="11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29.05.2023</w:t>
            </w:r>
          </w:p>
        </w:tc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Виды </w:t>
            </w: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деятельности по изученным разделам;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073264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  <w:tr w:rsidR="00073264">
        <w:trPr>
          <w:trHeight w:hRule="exact" w:val="520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62</w:t>
            </w:r>
          </w:p>
        </w:tc>
        <w:tc>
          <w:tcPr>
            <w:tcW w:w="1021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78" w:line="220" w:lineRule="exact"/>
      </w:pPr>
    </w:p>
    <w:p w:rsidR="00073264" w:rsidRDefault="00B716F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7326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64" w:rsidRDefault="0007326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64" w:rsidRDefault="00073264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64" w:rsidRDefault="0007326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264" w:rsidRDefault="00073264"/>
        </w:tc>
      </w:tr>
      <w:tr w:rsidR="0007326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история.</w:t>
            </w:r>
          </w:p>
          <w:p w:rsidR="00073264" w:rsidRDefault="00B716F2">
            <w:pPr>
              <w:autoSpaceDE w:val="0"/>
              <w:autoSpaceDN w:val="0"/>
              <w:spacing w:before="70" w:after="0"/>
              <w:ind w:left="72" w:right="288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исторических знаний.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дисциплины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073264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/>
              <w:ind w:left="72" w:right="144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Историческая </w:t>
            </w:r>
            <w:r w:rsidRPr="000A2D31">
              <w:rPr>
                <w:lang w:val="ru-RU"/>
              </w:rPr>
              <w:br/>
            </w:r>
            <w:proofErr w:type="gram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хронология(</w:t>
            </w:r>
            <w:proofErr w:type="gram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счет лет «до н. э.» и «н. э.»).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расселение древнейшего человека. Условия жизни и занятия первобытных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людей. Овладение огнем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Появление человека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разумного. Охота и собирательство.</w:t>
            </w:r>
          </w:p>
          <w:p w:rsidR="00073264" w:rsidRPr="000A2D31" w:rsidRDefault="00B716F2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мире,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первобытных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Древнейшие земледельцы и скотоводы. Род и племя.</w:t>
            </w:r>
          </w:p>
          <w:p w:rsidR="00073264" w:rsidRPr="000A2D31" w:rsidRDefault="00B716F2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Изобретение орудий труда.</w:t>
            </w:r>
          </w:p>
          <w:p w:rsidR="00073264" w:rsidRPr="000A2D31" w:rsidRDefault="00B716F2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Появление ремесел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 первобытности к цивилизации.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металлов.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обмена и торговли.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 родовой общины к соседской общине.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Появление знати.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Возникновение древнейших цивилизаций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Египта. Занятия населения. Развитие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земледелия, скотоводства, ремесел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государственной власти.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единого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Фараон, чиновники, жрецы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Жители Древнего Египта.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жизни, положение, повинности древних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египтян.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Египетское войско.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Завоевательные походы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фараонов Египта; Тутмос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III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Могущество Египта при Рам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Религиозные верования египтян. Боги Древнего Египта. Храмы и жрецы. Пирамиды и гробницы.</w:t>
            </w:r>
          </w:p>
          <w:p w:rsidR="00073264" w:rsidRDefault="00B716F2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Фараон-реформатор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Эхнатон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Познания древних египтян.</w:t>
            </w:r>
          </w:p>
          <w:p w:rsidR="00073264" w:rsidRPr="000A2D31" w:rsidRDefault="00B716F2">
            <w:pPr>
              <w:autoSpaceDE w:val="0"/>
              <w:autoSpaceDN w:val="0"/>
              <w:spacing w:before="72" w:after="0"/>
              <w:ind w:left="72" w:right="576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Изобретения древних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египтян. Письменность (иероглифы, папирус); открытие Ж. Ф.</w:t>
            </w:r>
          </w:p>
          <w:p w:rsidR="00073264" w:rsidRPr="000A2D31" w:rsidRDefault="00B716F2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Шампольона. Искусство Древнего Египта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(архитектура, рельефы, фрески)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Месопотамии (Междуречья). Занятия населения.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древнейших городов-государств.</w:t>
            </w:r>
          </w:p>
          <w:p w:rsidR="00073264" w:rsidRDefault="00B716F2">
            <w:pPr>
              <w:autoSpaceDE w:val="0"/>
              <w:autoSpaceDN w:val="0"/>
              <w:spacing w:before="70" w:after="0" w:line="262" w:lineRule="auto"/>
              <w:ind w:left="72" w:right="576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Письменность.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2514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3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</w:tbl>
    <w:p w:rsidR="00073264" w:rsidRDefault="00073264">
      <w:pPr>
        <w:autoSpaceDE w:val="0"/>
        <w:autoSpaceDN w:val="0"/>
        <w:spacing w:after="0" w:line="250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Объединение городов-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 под властью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Вавилона. Царь Хаммурапи и его законы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Начало обработки железа. Создание сильной державы. Завоевания ассирийцев.</w:t>
            </w:r>
          </w:p>
          <w:p w:rsidR="00073264" w:rsidRDefault="00B716F2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сокровища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Ниневии.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Ассирии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сильной державы. Легендарные памятники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города Вавилона.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Вавилона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условия, их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на занятия жителей.</w:t>
            </w:r>
          </w:p>
          <w:p w:rsidR="00073264" w:rsidRDefault="00B716F2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ремесел 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торговли. Города-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Финикийская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колонизация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Финикийский алфавит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Палестина и ее население.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Израильского государства. Царь Соломон. Религиозные верования. Ветхозаветные предания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Завоевания персов.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Государство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Ахеменидов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Великие цари: Кир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Великий, Дарий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73264" w:rsidRDefault="00B716F2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Расширение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державы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288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Государственное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устройство. Центр 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сатрапии.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Религия персов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0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1506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3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</w:tbl>
    <w:p w:rsidR="00073264" w:rsidRDefault="00073264">
      <w:pPr>
        <w:autoSpaceDE w:val="0"/>
        <w:autoSpaceDN w:val="0"/>
        <w:spacing w:after="0" w:line="149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Древней Индии. Занятия населения.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Древнейшие города-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государства. Переселение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ариев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Индию. Держава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Маурьев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Государство </w:t>
            </w:r>
            <w:r w:rsidRPr="000A2D31">
              <w:rPr>
                <w:lang w:val="ru-RU"/>
              </w:rPr>
              <w:br/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Гуптов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Общественное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устройство,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варны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Религиозные верования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древних индийцев. Легенды и сказания. Возникновение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буддизма. Культурное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наследие Древней Индии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Древнего Китая.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Хозяйственная деятельность и условия жизни населения. Древнейшие царства.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объединенной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империи.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Цинь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Шихуанди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Возведение Великой Китайской стены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7326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Правление династии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Хань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Жизнь в империи: правители и подданные, положение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групп населения.</w:t>
            </w:r>
          </w:p>
          <w:p w:rsidR="00073264" w:rsidRPr="000A2D31" w:rsidRDefault="00B716F2">
            <w:pPr>
              <w:autoSpaceDE w:val="0"/>
              <w:autoSpaceDN w:val="0"/>
              <w:spacing w:before="72" w:after="0" w:line="271" w:lineRule="auto"/>
              <w:ind w:left="72" w:right="100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ремесел и торговли. Великий шелковый путь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Религиозно-философские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учения. Конфуций. Научные знания и изобретения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древних китайцев.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Храмы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Греции. Основные области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расселения древних греков.</w:t>
            </w:r>
          </w:p>
          <w:p w:rsidR="00073264" w:rsidRDefault="00B716F2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0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Древнейшие государства на Крите. Расцвет и гибель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Минойской цивилизации.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 ахейской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Греции (Микены,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Тиринф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Троянская война. Вторжение дорийских племен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7326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Поэмы Гомера «Илиада» </w:t>
            </w:r>
            <w:proofErr w:type="spellStart"/>
            <w:proofErr w:type="gram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и«</w:t>
            </w:r>
            <w:proofErr w:type="gram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хозяйственной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после «темных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веков».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ремесла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городов-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государств. Политическое устройство полисов.</w:t>
            </w:r>
          </w:p>
          <w:p w:rsidR="00073264" w:rsidRDefault="00B716F2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Аристократия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демос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Греческая колонизация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побережья Средиземного и Чёрного морей.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Метрополии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Афины: утверждение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демократии. Законы Солона.</w:t>
            </w:r>
          </w:p>
          <w:p w:rsidR="00073264" w:rsidRDefault="00B716F2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Клисфена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политическое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устройство. Организация военного дела. Спартанское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воспитание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Причины войн. Походы персов на Грецию.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Марафоне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284" w:right="650" w:bottom="1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Усиление афинского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могущества;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Фемистокл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Битва при Фермопилах.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Захват персами Аттики.</w:t>
            </w:r>
          </w:p>
          <w:p w:rsidR="00073264" w:rsidRDefault="00B716F2">
            <w:pPr>
              <w:autoSpaceDE w:val="0"/>
              <w:autoSpaceDN w:val="0"/>
              <w:spacing w:before="70" w:after="0"/>
              <w:ind w:left="72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Победы греков в </w:t>
            </w:r>
            <w:r w:rsidRPr="000A2D31">
              <w:rPr>
                <w:lang w:val="ru-RU"/>
              </w:rPr>
              <w:br/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Саламинском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сражении, при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Платеях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Микале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греко-персидских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войн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8" w:lineRule="auto"/>
              <w:ind w:left="72" w:right="432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Расцвет Афинского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государства. Развитие демократии.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Перикле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торговли, ремесла, сельского хозяйства.</w:t>
            </w:r>
          </w:p>
          <w:p w:rsidR="00073264" w:rsidRDefault="00B716F2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Рабство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Пелопоннесская война. Упадок Эллады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Верования древних греков.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Сказания о богах и героях. Пантеон богов. Храмы и жрецы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Школа и образование.</w:t>
            </w:r>
          </w:p>
          <w:p w:rsidR="00073264" w:rsidRDefault="00B716F2">
            <w:pPr>
              <w:autoSpaceDE w:val="0"/>
              <w:autoSpaceDN w:val="0"/>
              <w:spacing w:before="70" w:after="0" w:line="262" w:lineRule="auto"/>
              <w:ind w:left="72" w:right="432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наук.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философия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Литература. Архитектура и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скульптура. Театр.</w:t>
            </w:r>
          </w:p>
          <w:p w:rsidR="00073264" w:rsidRPr="000A2D31" w:rsidRDefault="00B716F2">
            <w:pPr>
              <w:autoSpaceDE w:val="0"/>
              <w:autoSpaceDN w:val="0"/>
              <w:spacing w:before="72" w:after="0" w:line="271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Спортивные состязания; общегреческие игры в Олимпии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Возвышение Македонии. Политика Филиппа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Главенство Македонии над греческими полисами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 w:rsidRPr="000A2D31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Распад державы Александра Македонского.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Эллинистические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государства Востока.</w:t>
            </w:r>
          </w:p>
          <w:p w:rsidR="00073264" w:rsidRDefault="00B716F2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эллинистического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07326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0A2D31">
              <w:rPr>
                <w:lang w:val="ru-RU"/>
              </w:rPr>
              <w:br/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Апеннинского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полуострова в древности. Этрусские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города-государства.</w:t>
            </w:r>
          </w:p>
          <w:p w:rsidR="00073264" w:rsidRPr="000A2D31" w:rsidRDefault="00B716F2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Легенды об основании Рима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Управление в древнейшем Риме. Сенат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720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Республика римских граждан. Патриции и плебеи.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Верования древних римлян. Боги. Жрецы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Римское войско. Завоевание Римом Италии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Причины войн. Ганнибал; битва при Каннах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Поражение Карфагена.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62" w:lineRule="auto"/>
              <w:ind w:right="288"/>
              <w:jc w:val="center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господства Рима в Средиземноморье.</w:t>
            </w:r>
          </w:p>
          <w:p w:rsidR="00073264" w:rsidRDefault="00B716F2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1" w:lineRule="auto"/>
              <w:ind w:left="72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сельского хозяйства. Латифундии. Рабство. </w:t>
            </w:r>
            <w:r w:rsidRPr="000A2D31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Спартака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Борьба за аграрную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реформу. Реформы </w:t>
            </w: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проекты реформ,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мероприятия, итоги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Гражданская война и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диктатуры Суллы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07326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 триумвират.</w:t>
            </w:r>
          </w:p>
          <w:p w:rsidR="00073264" w:rsidRPr="000A2D31" w:rsidRDefault="00B716F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армии в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гражданских войнах. Гай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Юлий Цезарь: путь к власти, диктатура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Борьба за власть между наследниками Цезаря.</w:t>
            </w:r>
          </w:p>
          <w:p w:rsidR="00073264" w:rsidRDefault="00B716F2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Октавиана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императорской власти.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Октавиан</w:t>
            </w:r>
            <w:proofErr w:type="spellEnd"/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Август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Императоры Рима: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завоеватели и правители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Римская империя: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территория, управление.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71" w:lineRule="auto"/>
              <w:ind w:left="72" w:right="766"/>
              <w:jc w:val="both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Римское гражданство. Повседневная жизнь в столице и провинциях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 w:right="115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Возникновение и распространение христианства.</w:t>
            </w:r>
          </w:p>
          <w:p w:rsidR="00073264" w:rsidRPr="000A2D31" w:rsidRDefault="00B716F2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Преследование христиан римскими властями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перенос столицы в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Константинополь.</w:t>
            </w:r>
          </w:p>
          <w:p w:rsidR="00073264" w:rsidRPr="000A2D31" w:rsidRDefault="00B716F2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Разделение Римской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империи на Западную и Восточную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Начало Великого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переселения народов. Рим и варвары.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Западной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1" w:lineRule="auto"/>
              <w:ind w:left="72"/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Римская литература, золотой век поэзии.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Ораторское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Цицерон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наук. Римские историки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 и скульптура. Пантеон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7326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культурное </w:t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наследие цивилизаций </w:t>
            </w:r>
            <w:r w:rsidRPr="000A2D31">
              <w:rPr>
                <w:lang w:val="ru-RU"/>
              </w:rPr>
              <w:br/>
            </w: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73264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Pr="000A2D31" w:rsidRDefault="00B716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A2D3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B716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3264" w:rsidRDefault="00073264"/>
        </w:tc>
      </w:tr>
    </w:tbl>
    <w:p w:rsidR="00073264" w:rsidRDefault="00073264">
      <w:pPr>
        <w:autoSpaceDE w:val="0"/>
        <w:autoSpaceDN w:val="0"/>
        <w:spacing w:after="0" w:line="14" w:lineRule="exact"/>
      </w:pPr>
    </w:p>
    <w:p w:rsidR="00073264" w:rsidRDefault="00073264">
      <w:pPr>
        <w:sectPr w:rsidR="0007326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Default="00073264">
      <w:pPr>
        <w:autoSpaceDE w:val="0"/>
        <w:autoSpaceDN w:val="0"/>
        <w:spacing w:after="78" w:line="220" w:lineRule="exact"/>
      </w:pPr>
    </w:p>
    <w:p w:rsidR="00073264" w:rsidRDefault="00B716F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73264" w:rsidRDefault="00B716F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</w:t>
      </w:r>
      <w:r>
        <w:rPr>
          <w:rFonts w:ascii="Times New Roman" w:eastAsia="Times New Roman" w:hAnsi="Times New Roman"/>
          <w:b/>
          <w:color w:val="000000"/>
          <w:sz w:val="24"/>
        </w:rPr>
        <w:t>ЛЯ УЧЕНИКА</w:t>
      </w:r>
    </w:p>
    <w:p w:rsidR="00073264" w:rsidRPr="000A2D31" w:rsidRDefault="00B716F2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Г.И., Свенцицкая И.С.; под редакцией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 История Древнего мира.5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073264" w:rsidRPr="000A2D31" w:rsidRDefault="00B716F2">
      <w:pPr>
        <w:autoSpaceDE w:val="0"/>
        <w:autoSpaceDN w:val="0"/>
        <w:spacing w:before="262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73264" w:rsidRPr="000A2D31" w:rsidRDefault="00B716F2">
      <w:pPr>
        <w:autoSpaceDE w:val="0"/>
        <w:autoSpaceDN w:val="0"/>
        <w:spacing w:before="166" w:after="0" w:line="230" w:lineRule="auto"/>
        <w:rPr>
          <w:lang w:val="ru-RU"/>
        </w:rPr>
      </w:pP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Г.И., Свенцицкая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И.С.; под редакцией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</w:t>
      </w:r>
    </w:p>
    <w:p w:rsidR="00073264" w:rsidRPr="000A2D31" w:rsidRDefault="00B716F2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Древнего мира.5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по всеобщей истории. История древнего мира по учебнику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А.А.Вигасина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73264" w:rsidRPr="000A2D31" w:rsidRDefault="00B716F2">
      <w:pPr>
        <w:autoSpaceDE w:val="0"/>
        <w:autoSpaceDN w:val="0"/>
        <w:spacing w:before="72" w:after="0" w:line="230" w:lineRule="auto"/>
        <w:rPr>
          <w:lang w:val="ru-RU"/>
        </w:rPr>
      </w:pP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Учебно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методическое пособие, автор Сорокина Е.Н. 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Издательство "Просвещение"</w:t>
      </w:r>
    </w:p>
    <w:p w:rsidR="00073264" w:rsidRPr="000A2D31" w:rsidRDefault="00B716F2">
      <w:pPr>
        <w:autoSpaceDE w:val="0"/>
        <w:autoSpaceDN w:val="0"/>
        <w:spacing w:before="262" w:after="0" w:line="230" w:lineRule="auto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73264" w:rsidRPr="000A2D31" w:rsidRDefault="00B716F2">
      <w:pPr>
        <w:autoSpaceDE w:val="0"/>
        <w:autoSpaceDN w:val="0"/>
        <w:spacing w:before="166" w:after="0" w:line="281" w:lineRule="auto"/>
        <w:ind w:right="83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A2D3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A2D3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A2D3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A2D3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datalesson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A2D3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olimpium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73264" w:rsidRPr="000A2D31" w:rsidRDefault="00073264">
      <w:pPr>
        <w:autoSpaceDE w:val="0"/>
        <w:autoSpaceDN w:val="0"/>
        <w:spacing w:after="78" w:line="220" w:lineRule="exact"/>
        <w:rPr>
          <w:lang w:val="ru-RU"/>
        </w:rPr>
      </w:pPr>
    </w:p>
    <w:p w:rsidR="00073264" w:rsidRPr="000A2D31" w:rsidRDefault="00B716F2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Сп</w:t>
      </w:r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равочные таблицы, карты, словари, энциклопедии, индивидуальные карточки, плакаты, информационные стенды, комплекты портретов, репродукции картин, </w:t>
      </w:r>
      <w:proofErr w:type="spellStart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>медиатека</w:t>
      </w:r>
      <w:proofErr w:type="spellEnd"/>
      <w:r w:rsidRPr="000A2D3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A2D31">
        <w:rPr>
          <w:lang w:val="ru-RU"/>
        </w:rPr>
        <w:br/>
      </w:r>
      <w:r w:rsidRPr="000A2D3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073264" w:rsidRPr="000A2D31" w:rsidRDefault="00073264">
      <w:pPr>
        <w:rPr>
          <w:lang w:val="ru-RU"/>
        </w:rPr>
        <w:sectPr w:rsidR="00073264" w:rsidRPr="000A2D3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16F2" w:rsidRPr="000A2D31" w:rsidRDefault="00B716F2">
      <w:pPr>
        <w:rPr>
          <w:lang w:val="ru-RU"/>
        </w:rPr>
      </w:pPr>
    </w:p>
    <w:sectPr w:rsidR="00B716F2" w:rsidRPr="000A2D3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73264"/>
    <w:rsid w:val="000A2D31"/>
    <w:rsid w:val="0015074B"/>
    <w:rsid w:val="0029639D"/>
    <w:rsid w:val="00326F90"/>
    <w:rsid w:val="00AA1D8D"/>
    <w:rsid w:val="00B47730"/>
    <w:rsid w:val="00B716F2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54766D3-4577-4079-BC0E-79E98DAE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A2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A2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423745-2F60-47E2-80AF-0716397A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7429</Words>
  <Characters>42347</Characters>
  <Application>Microsoft Office Word</Application>
  <DocSecurity>0</DocSecurity>
  <Lines>352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49677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2</cp:revision>
  <cp:lastPrinted>2022-06-14T07:22:00Z</cp:lastPrinted>
  <dcterms:created xsi:type="dcterms:W3CDTF">2022-06-14T07:23:00Z</dcterms:created>
  <dcterms:modified xsi:type="dcterms:W3CDTF">2022-06-14T07:23:00Z</dcterms:modified>
  <cp:category/>
</cp:coreProperties>
</file>